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DB56_length_758_mean_cov_16.2730870712</w:t>
      </w:r>
    </w:p>
    <w:p>
      <w:pPr/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000000"/>
        </w:rPr>
        <w:t>|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C</w:t>
      </w:r>
      <w:r>
        <w:t>G</w:t>
      </w:r>
      <w:r>
        <w:t>C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G</w:t>
      </w:r>
      <w:r>
        <w:t>G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