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DB56_length_742_mean_cov_9.09703504043</w:t>
      </w:r>
    </w:p>
    <w:p>
      <w:pPr/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