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DB56_length_736_mean_cov_7.39402173913</w:t>
      </w:r>
    </w:p>
    <w:p>
      <w:pPr/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