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DB56_length_670_mean_cov_10.1388059701</w:t>
      </w:r>
    </w:p>
    <w:p>
      <w:pPr/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