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DB56_length_627_mean_cov_4.42105263158</w:t>
      </w:r>
    </w:p>
    <w:p>
      <w:pPr/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