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DB56_length_544_mean_cov_5.79044117647</w:t>
      </w:r>
    </w:p>
    <w:p>
      <w:pPr/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