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DB56_length_511_mean_cov_3.81604696673</w:t>
      </w:r>
    </w:p>
    <w:p>
      <w:pPr/>
      <w:r>
        <w:t>T</w:t>
      </w:r>
      <w:r>
        <w:t>G</w:t>
      </w:r>
      <w:r>
        <w:t>C</w:t>
      </w:r>
      <w:r>
        <w:t>T</w:t>
      </w:r>
      <w:r>
        <w:t>T</w:t>
      </w:r>
      <w:r>
        <w:t>C</w:t>
      </w:r>
      <w:r>
        <w:t>T</w:t>
      </w:r>
      <w:r>
        <w:t>A</w:t>
      </w:r>
      <w:r>
        <w:t>C</w:t>
      </w:r>
      <w:r>
        <w:t>A</w:t>
      </w:r>
      <w:r>
        <w:t>A</w:t>
      </w:r>
      <w:r>
        <w:t>G</w:t>
      </w:r>
      <w:r>
        <w:t>A</w:t>
      </w:r>
      <w:r>
        <w:t>A</w:t>
      </w:r>
      <w:r>
        <w:t>G</w:t>
      </w:r>
      <w:r>
        <w:t>C</w:t>
      </w:r>
      <w:r>
        <w:t>A</w:t>
      </w:r>
      <w:r>
        <w:t>T</w:t>
      </w:r>
      <w:r>
        <w:t>C</w:t>
      </w:r>
      <w:r>
        <w:t>T</w:t>
      </w:r>
      <w:r>
        <w:t>G</w:t>
      </w:r>
      <w:r>
        <w:t>T</w:t>
      </w:r>
      <w:r>
        <w:t>G</w:t>
      </w:r>
      <w:r>
        <w:t>A</w:t>
      </w:r>
      <w:r>
        <w:t>A</w:t>
      </w:r>
      <w:r>
        <w:t>G</w:t>
      </w:r>
      <w:r>
        <w:t>T</w:t>
      </w:r>
      <w:r>
        <w:t>G</w:t>
      </w:r>
      <w:r>
        <w:t>T</w:t>
      </w:r>
      <w:r>
        <w:t>G</w:t>
      </w:r>
      <w:r>
        <w:t>T</w:t>
      </w:r>
      <w:r>
        <w:t>A</w:t>
      </w:r>
      <w:r>
        <w:t>C</w:t>
      </w:r>
      <w:r>
        <w:t>T</w:t>
      </w:r>
      <w:r>
        <w:t>A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A</w:t>
      </w:r>
      <w:r>
        <w:t>A</w:t>
      </w:r>
      <w:r>
        <w:t>A</w:t>
      </w:r>
      <w:r>
        <w:t>G</w:t>
      </w:r>
      <w:r>
        <w:t>A</w:t>
      </w:r>
      <w:r>
        <w:t>C</w:t>
      </w:r>
      <w:r>
        <w:t>C</w:t>
      </w:r>
      <w:r>
        <w:t>G</w:t>
      </w:r>
      <w:r>
        <w:t>C</w:t>
      </w:r>
      <w:r>
        <w:t>T</w:t>
      </w:r>
      <w:r>
        <w:t>C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T</w:t>
      </w:r>
      <w:r>
        <w:t>A</w:t>
      </w:r>
      <w:r>
        <w:t>A</w:t>
      </w:r>
      <w:r>
        <w:t>G</w:t>
      </w:r>
      <w:r>
        <w:t>C</w:t>
      </w:r>
      <w:r>
        <w:t>T</w:t>
      </w:r>
      <w:r>
        <w:t>C</w:t>
      </w:r>
      <w:r>
        <w:t>A</w:t>
      </w:r>
      <w:r>
        <w:t>T</w:t>
      </w:r>
      <w:r>
        <w:t>T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T</w:t>
      </w:r>
      <w:r>
        <w:t>C</w:t>
      </w:r>
      <w:r>
        <w:t>T</w:t>
      </w:r>
      <w:r>
        <w:t>C</w:t>
      </w:r>
      <w:r>
        <w:t>A</w:t>
      </w:r>
      <w:r>
        <w:t>G</w:t>
      </w:r>
      <w:r>
        <w:t>G</w:t>
      </w:r>
      <w:r>
        <w:t>T</w:t>
      </w:r>
      <w:r>
        <w:t>C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7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6</w:t>
      </w:r>
      <w:r>
        <w:rPr>
          <w:color w:val="969696"/>
        </w:rPr>
        <w:t>9</w:t>
      </w:r>
      <w:r>
        <w:rPr>
          <w:color w:val="969696"/>
        </w:rPr>
        <w:t>6</w:t>
      </w:r>
      <w:r>
        <w:rPr>
          <w:color w:val="969696"/>
        </w:rPr>
        <w:t>5</w:t>
      </w:r>
      <w:r>
        <w:rPr>
          <w:color w:val="969696"/>
        </w:rPr>
        <w:t>8</w:t>
      </w:r>
      <w:r>
        <w:rPr>
          <w:color w:val="969696"/>
        </w:rPr>
        <w:t>1</w:t>
      </w:r>
      <w:r>
        <w:rPr>
          <w:color w:val="969696"/>
        </w:rPr>
        <w:t>9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6</w:t>
      </w:r>
      <w:r>
        <w:rPr>
          <w:color w:val="969696"/>
        </w:rPr>
        <w:t>9</w:t>
      </w:r>
      <w:r>
        <w:rPr>
          <w:color w:val="969696"/>
        </w:rPr>
        <w:t>6</w:t>
      </w:r>
      <w:r>
        <w:rPr>
          <w:color w:val="969696"/>
        </w:rPr>
        <w:t>6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>7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2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1</w:t>
      </w:r>
      <w:r>
        <w:rPr>
          <w:color w:val="969696"/>
        </w:rPr>
        <w:t xml:space="preserve"> </w:t>
      </w:r>
      <w:r>
        <w:rPr>
          <w:color w:val="969696"/>
        </w:rPr>
        <w:t>p</w:t>
      </w:r>
      <w:r>
        <w:rPr>
          <w:color w:val="969696"/>
        </w:rPr>
        <w:t>=</w:t>
      </w:r>
      <w:r>
        <w:rPr>
          <w:color w:val="969696"/>
        </w:rPr>
        <w:t>1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0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A</w:t>
      </w:r>
      <w:r>
        <w:t>C</w:t>
      </w:r>
      <w:r>
        <w:t>C</w:t>
      </w:r>
      <w:r>
        <w:t>A</w:t>
      </w:r>
      <w:r>
        <w:t>C</w:t>
      </w:r>
      <w:r>
        <w:t>T</w:t>
      </w:r>
      <w:r>
        <w:t>A</w:t>
      </w:r>
      <w:r>
        <w:t>A</w:t>
      </w:r>
      <w:r>
        <w:t>T</w:t>
      </w:r>
      <w:r>
        <w:t>G</w:t>
      </w:r>
      <w:r>
        <w:t>G</w:t>
      </w:r>
      <w:r>
        <w:t>C</w:t>
      </w:r>
      <w:r>
        <w:t>A</w:t>
      </w:r>
      <w:r>
        <w:t>A</w:t>
      </w:r>
      <w:r>
        <w:t>G</w:t>
      </w:r>
      <w:r>
        <w:t>G</w:t>
      </w:r>
      <w:r>
        <w:t>A</w:t>
      </w:r>
      <w:r>
        <w:t>A</w:t>
      </w:r>
      <w:r>
        <w:t>A</w:t>
      </w:r>
      <w:r>
        <w:t>G</w:t>
      </w:r>
      <w:r>
        <w:t>G</w:t>
      </w:r>
      <w:r>
        <w:t>C</w:t>
      </w:r>
      <w:r>
        <w:t>C</w:t>
      </w:r>
      <w:r>
        <w:t>A</w:t>
      </w:r>
      <w:r>
        <w:t>G</w:t>
      </w:r>
      <w:r>
        <w:t>T</w:t>
      </w:r>
      <w:r>
        <w:t>T</w:t>
      </w:r>
      <w:r>
        <w:t>T</w:t>
      </w:r>
      <w:r>
        <w:t>A</w:t>
      </w:r>
      <w:r>
        <w:t>A</w:t>
      </w:r>
      <w:r>
        <w:t>A</w:t>
      </w:r>
      <w:r>
        <w:t>G</w:t>
      </w:r>
      <w:r>
        <w:t>C</w:t>
      </w:r>
      <w:r>
        <w:t>A</w:t>
      </w:r>
      <w:r>
        <w:t>A</w:t>
      </w:r>
      <w:r>
        <w:t>G</w:t>
      </w:r>
      <w:r>
        <w:t>C</w:t>
      </w:r>
      <w:r>
        <w:t>C</w:t>
      </w:r>
      <w:r>
        <w:t>A</w:t>
      </w:r>
      <w:r>
        <w:t>G</w:t>
      </w:r>
      <w:r>
        <w:t>C</w:t>
      </w:r>
      <w:r>
        <w:t>T</w:t>
      </w:r>
      <w:r>
        <w:t>C</w:t>
      </w:r>
      <w:r>
        <w:t>C</w:t>
      </w:r>
      <w:r>
        <w:t>T</w:t>
      </w:r>
      <w:r>
        <w:t>G</w:t>
      </w:r>
      <w:r>
        <w:t>G</w:t>
      </w:r>
      <w:r>
        <w:t>C</w:t>
      </w:r>
      <w:r>
        <w:t>C</w:t>
      </w:r>
      <w:r>
        <w:t>C</w:t>
      </w:r>
      <w:r>
        <w:t>C</w:t>
      </w:r>
      <w:r>
        <w:t>C</w:t>
      </w:r>
      <w:r>
        <w:t>T</w:t>
      </w:r>
      <w:r>
        <w:t>A</w:t>
      </w:r>
      <w:r>
        <w:t>C</w:t>
      </w:r>
      <w:r>
        <w:t>C</w:t>
      </w:r>
      <w:r>
        <w:t>T</w:t>
      </w:r>
      <w:r>
        <w:t>A</w:t>
      </w:r>
      <w:r>
        <w:t>G</w:t>
      </w:r>
      <w:r>
        <w:t>G</w:t>
      </w:r>
      <w:r>
        <w:t>T</w:t>
      </w:r>
      <w:r>
        <w:t>C</w:t>
      </w:r>
      <w:r>
        <w:t>T</w:t>
      </w:r>
      <w:r>
        <w:t>T</w:t>
      </w:r>
      <w:r>
        <w:t>C</w:t>
      </w:r>
      <w:r>
        <w:t>T</w:t>
      </w:r>
      <w:r>
        <w:t>C</w:t>
      </w:r>
      <w:r>
        <w:t>A</w:t>
      </w:r>
      <w:r>
        <w:t>G</w:t>
      </w:r>
      <w:r>
        <w:t>G</w:t>
      </w:r>
      <w:r>
        <w:t>C</w:t>
      </w:r>
      <w:r>
        <w:t>T</w:t>
      </w:r>
      <w:r>
        <w:t>G</w:t>
      </w:r>
      <w:r>
        <w:t>G</w:t>
      </w:r>
      <w:r>
        <w:t>C</w:t>
      </w:r>
      <w:r>
        <w:t>A</w:t>
      </w:r>
      <w:r>
        <w:t>C</w:t>
      </w:r>
      <w:r>
        <w:t>A</w:t>
      </w:r>
      <w:r>
        <w:t>G</w:t>
      </w:r>
      <w:r>
        <w:t>A</w:t>
      </w:r>
      <w:r>
        <w:t>A</w:t>
      </w:r>
      <w:r>
        <w:t>G</w:t>
      </w:r>
      <w:r>
        <w:t>T</w:t>
      </w:r>
      <w:r>
        <w:t>T</w:t>
      </w:r>
      <w:r>
        <w:t>C</w:t>
      </w:r>
      <w:r>
        <w:t>C</w:t>
      </w:r>
      <w:r>
        <w:t>T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G</w:t>
      </w:r>
      <w:r>
        <w:t>C</w:t>
      </w:r>
      <w:r>
        <w:t>T</w:t>
      </w:r>
      <w:r>
        <w:t>G</w:t>
      </w:r>
      <w:r>
        <w:t>G</w:t>
      </w:r>
      <w:r>
        <w:t>G</w:t>
      </w:r>
      <w:r>
        <w:t>A</w:t>
      </w:r>
      <w:r>
        <w:rPr>
          <w:color w:val="000000"/>
        </w:rPr>
        <w:t>|</w:t>
      </w:r>
      <w:r>
        <w:rPr>
          <w:color w:val="DC143C"/>
        </w:rPr>
        <w:t>G</w:t>
      </w:r>
      <w:r>
        <w:rPr>
          <w:color w:val="DC143C"/>
        </w:rPr>
        <w:t>A</w:t>
      </w:r>
      <w:r>
        <w:rPr>
          <w:color w:val="000000"/>
        </w:rPr>
        <w:t>|</w:t>
      </w:r>
      <w:r>
        <w:t>C</w:t>
      </w:r>
      <w:r>
        <w:t>A</w:t>
      </w:r>
      <w:r>
        <w:t>A</w:t>
      </w:r>
      <w:r>
        <w:t>G</w:t>
      </w:r>
      <w:r>
        <w:t>C</w:t>
      </w:r>
      <w:r>
        <w:t>A</w:t>
      </w:r>
      <w:r>
        <w:t>G</w:t>
      </w:r>
      <w:r>
        <w:t>G</w:t>
      </w:r>
      <w:r>
        <w:t>T</w:t>
      </w:r>
      <w:r>
        <w:t>G</w:t>
      </w:r>
      <w:r>
        <w:t>A</w:t>
      </w:r>
      <w:r>
        <w:t>C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A</w:t>
      </w:r>
      <w:r>
        <w:t>G</w:t>
      </w:r>
      <w:r>
        <w:t>A</w:t>
      </w:r>
      <w:r>
        <w:t>A</w:t>
      </w:r>
      <w:r>
        <w:t>G</w:t>
      </w:r>
      <w:r>
        <w:t>G</w:t>
      </w:r>
      <w:r>
        <w:t>A</w:t>
      </w:r>
      <w:r>
        <w:t>G</w:t>
      </w:r>
      <w:r>
        <w:t>A</w:t>
      </w:r>
      <w:r>
        <w:t>G</w:t>
      </w:r>
      <w:r>
        <w:t>T</w:t>
      </w:r>
      <w:r>
        <w:t>G</w:t>
      </w:r>
      <w:r>
        <w:t>G</w:t>
      </w:r>
      <w:r>
        <w:t>T</w:t>
      </w:r>
      <w:r>
        <w:t>C</w:t>
      </w:r>
      <w:r>
        <w:t>A</w:t>
      </w:r>
      <w:r>
        <w:t>A</w:t>
      </w:r>
      <w:r>
        <w:t>G</w:t>
      </w:r>
      <w:r>
        <w:t>G</w:t>
      </w:r>
      <w:r>
        <w:t>C</w:t>
      </w:r>
      <w:r>
        <w:t>C</w:t>
      </w:r>
      <w:r>
        <w:t>T</w:t>
      </w:r>
      <w:r>
        <w:t>C</w:t>
      </w:r>
      <w:r>
        <w:t>T</w:t>
      </w:r>
      <w:r>
        <w:t>C</w:t>
      </w:r>
      <w:r>
        <w:t>T</w:t>
      </w:r>
      <w:r>
        <w:t>G</w:t>
      </w:r>
      <w:r>
        <w:t>T</w:t>
      </w:r>
      <w:r>
        <w:t>C</w:t>
      </w:r>
      <w:r>
        <w:t>A</w:t>
      </w:r>
      <w:r>
        <w:t>T</w:t>
      </w:r>
      <w:r>
        <w:t>A</w:t>
      </w:r>
      <w:r>
        <w:t>T</w:t>
      </w:r>
      <w:r>
        <w:t>T</w:t>
      </w:r>
      <w:r>
        <w:t>T</w:t>
      </w:r>
      <w:r>
        <w:t>G</w:t>
      </w:r>
      <w:r>
        <w:t>A</w:t>
      </w:r>
      <w:r>
        <w:t>A</w:t>
      </w:r>
      <w:r>
        <w:t>T</w:t>
      </w:r>
      <w:r>
        <w:t>G</w:t>
      </w:r>
      <w:r>
        <w:t>A</w:t>
      </w:r>
      <w:r>
        <w:t>T</w:t>
      </w:r>
      <w:r>
        <w:t>G</w:t>
      </w:r>
      <w:r>
        <w:t>G</w:t>
      </w:r>
      <w:r>
        <w:t>T</w:t>
      </w:r>
      <w:r>
        <w:t>A</w:t>
      </w:r>
      <w:r>
        <w:t>T</w:t>
      </w:r>
      <w:r>
        <w:t>C</w:t>
      </w:r>
      <w:r>
        <w:t>T</w:t>
      </w:r>
      <w:r>
        <w:t>C</w:t>
      </w:r>
      <w:r>
        <w:t>A</w:t>
      </w:r>
      <w:r>
        <w:t>T</w:t>
      </w:r>
      <w:r>
        <w:t>C</w:t>
      </w:r>
      <w:r>
        <w:t>T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7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2</w:t>
      </w:r>
      <w:r>
        <w:rPr>
          <w:color w:val="969696"/>
        </w:rPr>
        <w:t>3</w:t>
      </w:r>
      <w:r>
        <w:rPr>
          <w:color w:val="969696"/>
        </w:rPr>
        <w:t>8</w:t>
      </w:r>
      <w:r>
        <w:rPr>
          <w:color w:val="969696"/>
        </w:rPr>
        <w:t>3</w:t>
      </w:r>
      <w:r>
        <w:rPr>
          <w:color w:val="969696"/>
        </w:rPr>
        <w:t>0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2</w:t>
      </w:r>
      <w:r>
        <w:rPr>
          <w:color w:val="969696"/>
        </w:rPr>
        <w:t>4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5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5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1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A</w:t>
      </w:r>
      <w:r>
        <w:t>A</w:t>
      </w:r>
      <w:r>
        <w:t>T</w:t>
      </w:r>
      <w:r>
        <w:t>A</w:t>
      </w:r>
      <w:r>
        <w:t>C</w:t>
      </w:r>
      <w:r>
        <w:t>T</w:t>
      </w:r>
      <w:r>
        <w:t>G</w:t>
      </w:r>
      <w:r>
        <w:t>G</w:t>
      </w:r>
      <w:r>
        <w:t>A</w:t>
      </w:r>
      <w:r>
        <w:t>A</w:t>
      </w:r>
      <w:r>
        <w:t>A</w:t>
      </w:r>
      <w:r>
        <w:t>G</w:t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t>A</w:t>
      </w:r>
      <w:r>
        <w:t>G</w:t>
      </w:r>
      <w:r>
        <w:t>G</w:t>
      </w:r>
      <w:r>
        <w:t>G</w:t>
      </w:r>
      <w:r>
        <w:t>T</w:t>
      </w:r>
      <w:r>
        <w:t>T</w:t>
      </w:r>
      <w:r>
        <w:t>A</w:t>
      </w:r>
      <w:r>
        <w:t>C</w:t>
      </w:r>
      <w:r>
        <w:t>C</w:t>
      </w:r>
      <w:r>
        <w:t>A</w:t>
      </w:r>
      <w:r>
        <w:t>A</w:t>
      </w:r>
      <w:r>
        <w:t>T</w:t>
      </w:r>
      <w:r>
        <w:t>G</w:t>
      </w:r>
      <w:r>
        <w:t>G</w:t>
      </w:r>
      <w:r>
        <w:t>A</w:t>
      </w:r>
      <w:r>
        <w:t>T</w:t>
      </w:r>
      <w:r>
        <w:t>T</w:t>
      </w:r>
      <w:r>
        <w:t>G</w:t>
      </w:r>
      <w:r>
        <w:t>C</w:t>
      </w:r>
      <w:r>
        <w:t>T</w:t>
      </w:r>
      <w:r>
        <w:t>G</w:t>
      </w:r>
      <w:r>
        <w:t>G</w:t>
      </w:r>
      <w:r>
        <w:t>C</w:t>
      </w:r>
      <w:r>
        <w:t>A</w:t>
      </w:r>
      <w:r>
        <w:t>T</w:t>
      </w:r>
      <w:r>
        <w:t>T</w:t>
      </w:r>
      <w:r>
        <w:t>G</w:t>
      </w:r>
      <w:r>
        <w:t>C</w:t>
      </w:r>
      <w:r>
        <w:t>C</w:t>
      </w:r>
      <w:r>
        <w:t>C</w:t>
      </w:r>
      <w:r>
        <w:t>A</w:t>
      </w:r>
      <w:r>
        <w:t>G</w:t>
      </w:r>
      <w:r>
        <w:t>G</w:t>
      </w:r>
      <w:r>
        <w:t>A</w:t>
      </w:r>
      <w:r>
        <w:t>T</w:t>
      </w:r>
      <w:r>
        <w:t>G</w:t>
      </w:r>
      <w:r>
        <w:t>G</w:t>
      </w:r>
      <w:r>
        <w:t>T</w:t>
      </w:r>
      <w:r>
        <w:t>G</w:t>
      </w:r>
      <w:r>
        <w:t>G</w:t>
      </w:r>
      <w:r>
        <w:t>C</w:t>
      </w:r>
      <w:r>
        <w:t>C</w:t>
      </w:r>
      <w:r>
        <w:t>C</w:t>
      </w:r>
      <w:r>
        <w:t>T</w:t>
      </w:r>
      <w:r>
        <w:t>C</w:t>
      </w:r>
      <w:r>
        <w:t>A</w:t>
      </w:r>
      <w:r>
        <w:t>T</w:t>
      </w:r>
      <w:r>
        <w:t>G</w:t>
      </w:r>
      <w:r>
        <w:t>A</w:t>
      </w:r>
      <w:r>
        <w:t>T</w:t>
      </w:r>
      <w:r>
        <w:t>T</w:t>
      </w:r>
      <w:r>
        <w:t>A</w:t>
      </w:r>
      <w:r>
        <w:t>C</w:t>
      </w:r>
      <w:r>
        <w:t>G</w:t>
      </w:r>
      <w:r>
        <w:t>A</w:t>
      </w:r>
      <w:r>
        <w:t>A</w:t>
      </w:r>
      <w:r>
        <w:t>C</w:t>
      </w:r>
      <w:r>
        <w:t>A</w:t>
      </w:r>
      <w:r>
        <w:t>C</w:t>
      </w:r>
      <w:r>
        <w:t>T</w:t>
      </w:r>
      <w:r>
        <w:t>G</w:t>
      </w:r>
      <w:r>
        <w:t>T</w:t>
      </w:r>
      <w:r>
        <w:t>G</w:t>
      </w:r>
      <w:r>
        <w:t>A</w:t>
      </w:r>
      <w:r>
        <w:t>T</w:t>
      </w:r>
      <w:r>
        <w:t>A</w:t>
      </w:r>
      <w:r>
        <w:t>T</w:t>
      </w:r>
      <w:r>
        <w:t>C</w:t>
      </w:r>
      <w:r>
        <w:t>T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C</w:t>
      </w:r>
      <w:r>
        <w:t>A</w:t>
      </w:r>
      <w:r>
        <w:t>T</w:t>
      </w:r>
      <w:r>
        <w:t>C</w:t>
      </w:r>
      <w:r>
        <w:t>C</w:t>
      </w:r>
      <w:r>
        <w:t>T</w:t>
      </w:r>
      <w:r>
        <w:t>C</w:t>
      </w:r>
      <w:r>
        <w:t>A</w:t>
      </w:r>
      <w:r>
        <w:t>A</w:t>
      </w:r>
      <w:r>
        <w:t>G</w:t>
      </w:r>
      <w:r>
        <w:t>G</w:t>
      </w:r>
      <w:r>
        <w:t>A</w:t>
      </w:r>
      <w:r>
        <w:t>A</w:t>
      </w:r>
      <w:r>
        <w:t>T</w:t>
      </w:r>
      <w:r>
        <w:t>C</w:t>
      </w:r>
      <w:r>
        <w:t>C</w:t>
      </w:r>
      <w:r>
        <w:t>A</w:t>
      </w:r>
      <w:r>
        <w:t>T</w:t>
      </w:r>
      <w:r>
        <w:t>G</w:t>
      </w:r>
      <w:r>
        <w:t>G</w:t>
      </w:r>
      <w:r>
        <w:t>G</w:t>
      </w:r>
      <w:r>
        <w:t>G</w:t>
      </w:r>
      <w:r>
        <w:t>A</w:t>
      </w:r>
      <w:r>
        <w:t>T</w:t>
      </w:r>
      <w:r>
        <w:t>G</w:t>
      </w:r>
      <w:r>
        <w:t>G</w:t>
      </w:r>
      <w:r>
        <w:t>C</w:t>
      </w:r>
      <w:r>
        <w:t>T</w:t>
      </w:r>
      <w:r>
        <w:t>C</w:t>
      </w:r>
      <w:r>
        <w:t>C</w:t>
      </w:r>
      <w:r>
        <w:t>C</w:t>
      </w:r>
      <w:r>
        <w:t>A</w:t>
      </w:r>
      <w:r>
        <w:t>C</w:t>
      </w:r>
      <w:r>
        <w:t>T</w:t>
      </w:r>
      <w:r>
        <w:t>C</w:t>
      </w:r>
      <w:r>
        <w:t>G</w:t>
      </w:r>
      <w:r>
        <w:t>C</w:t>
      </w:r>
      <w:r>
        <w:t>A</w:t>
      </w:r>
      <w:r>
        <w:t>C</w:t>
      </w:r>
      <w:r>
        <w:t>A</w:t>
      </w:r>
      <w:r>
        <w:t>C</w:t>
      </w:r>
      <w:r>
        <w:t>C</w:t>
      </w:r>
      <w:r>
        <w:t>T</w:t>
      </w:r>
      <w:r>
        <w:t>T</w:t>
      </w:r>
      <w:r>
        <w:t>G</w:t>
      </w:r>
      <w:r>
        <w:t>T</w:t>
      </w:r>
      <w:r>
        <w:t>T</w:t>
      </w:r>
      <w:r>
        <w:t>G</w:t>
      </w:r>
      <w:r>
        <w:t>A</w:t>
      </w:r>
      <w:r>
        <w:t>G</w:t>
      </w:r>
      <w:r>
        <w:t>A</w:t>
      </w:r>
      <w:r>
        <w:t>C</w:t>
      </w:r>
      <w:r>
        <w:t>C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C</w:t>
      </w:r>
      <w:r>
        <w:t>A</w:t>
      </w:r>
      <w:r>
        <w:t>A</w:t>
      </w:r>
      <w:r>
        <w:t>T</w:t>
      </w:r>
      <w:r>
        <w:t>G</w:t>
      </w:r>
      <w:r>
        <w:t>T</w:t>
      </w:r>
      <w:r>
        <w:t>T</w:t>
      </w:r>
      <w:r>
        <w:t>T</w:t>
      </w:r>
      <w:r>
        <w:t>A</w:t>
      </w:r>
      <w:r>
        <w:t>A</w:t>
      </w:r>
      <w:r>
        <w:t>A</w:t>
      </w:r>
      <w:r>
        <w:t>T</w:t>
      </w:r>
      <w:r>
        <w:t>C</w:t>
      </w:r>
      <w:r>
        <w:t>T</w:t>
      </w:r>
      <w:r>
        <w:t>A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T</w:t>
      </w:r>
      <w:r>
        <w:t>C</w:t>
      </w:r>
      <w:r>
        <w:t>C</w:t>
      </w:r>
      <w:r>
        <w:t>T</w:t>
      </w:r>
      <w:r>
        <w:t>T</w:t>
      </w:r>
      <w:r>
        <w:t>C</w:t>
      </w:r>
      <w:r>
        <w:t>A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C</w:t>
      </w:r>
      <w:r>
        <w:t>C</w:t>
      </w:r>
      <w:r>
        <w:t>T</w:t>
      </w:r>
      <w:r>
        <w:t>G</w:t>
      </w:r>
      <w:r>
        <w:t>G</w:t>
      </w:r>
      <w:r>
        <w:t>A</w:t>
      </w:r>
      <w:r>
        <w:t>T</w:t>
      </w:r>
      <w:r>
        <w:t>C</w:t>
      </w:r>
      <w:r>
        <w:t>T</w:t>
      </w:r>
      <w:r>
        <w:t>A</w:t>
      </w:r>
      <w:r>
        <w:t>T</w:t>
      </w:r>
      <w:r>
        <w:t>A</w:t>
      </w:r>
      <w:r>
        <w:t>T</w:t>
      </w:r>
      <w:r>
        <w:t>G</w:t>
      </w:r>
      <w:r>
        <w:t>T</w:t>
      </w:r>
      <w:r>
        <w:t>T</w:t>
      </w:r>
      <w:r>
        <w:t>T</w:t>
      </w:r>
      <w:r>
        <w:t>G</w:t>
      </w:r>
      <w:r>
        <w:t>T</w:t>
      </w:r>
      <w:r>
        <w:t>C</w:t>
      </w:r>
      <w:r>
        <w:t>A</w:t>
      </w:r>
      <w:r>
        <w:t>A</w:t>
      </w:r>
      <w:r>
        <w:t>A</w:t>
      </w:r>
      <w:r>
        <w:t>A</w:t>
      </w:r>
      <w:r>
        <w:t>G</w:t>
      </w:r>
      <w:r>
        <w:t>A</w:t>
      </w:r>
      <w:r>
        <w:t>C</w:t>
      </w:r>
      <w:r>
        <w:t>T</w:t>
      </w:r>
      <w:r>
        <w:t>A</w:t>
      </w:r>
      <w:r>
        <w:t>T</w:t>
      </w:r>
      <w:r>
        <w:t>A</w:t>
      </w:r>
      <w:r>
        <w:t>C</w:t>
      </w:r>
      <w:r>
        <w:t>T</w:t>
      </w:r>
      <w:r>
        <w:t>G</w:t>
      </w:r>
      <w:r>
        <w:t>A</w:t>
      </w:r>
      <w:r>
        <w:t>A</w:t>
      </w:r>
      <w:r>
        <w:t>A</w:t>
      </w:r>
      <w:r>
        <w:t>G</w:t>
      </w:r>
      <w:r>
        <w:t>C</w:t>
      </w:r>
      <w:r>
        <w:t>T</w:t>
      </w:r>
      <w:r>
        <w:t>A</w:t>
      </w:r>
      <w:r>
        <w:t>T</w:t>
      </w:r>
      <w:r>
        <w:t>A</w:t>
      </w:r>
      <w:r>
        <w:t>G</w:t>
      </w:r>
      <w:r>
        <w:t>A</w:t>
      </w:r>
      <w:r>
        <w:t>T</w:t>
      </w:r>
      <w:r>
        <w:t>C</w:t>
      </w:r>
      <w:r>
        <w:t>C</w:t>
      </w:r>
      <w:r>
        <w:t>T</w:t>
      </w:r>
      <w:r>
        <w:t>A</w:t>
      </w:r>
      <w:r>
        <w:t>A</w:t>
      </w:r>
      <w:r>
        <w:t>C</w:t>
      </w:r>
      <w:r>
        <w:t>T</w:t>
      </w:r>
      <w:r>
        <w:t>G</w:t>
      </w:r>
      <w:r>
        <w:t>C</w:t>
      </w:r>
      <w:r>
        <w:t>T</w:t>
      </w:r>
      <w:r>
        <w:t>G</w:t>
      </w:r>
      <w:r>
        <w:t>G</w:t>
      </w:r>
      <w:r>
        <w:t>C</w:t>
      </w:r>
      <w:r>
        <w:t>C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