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DB56_length_503_mean_cov_5.75149105368</w:t>
      </w:r>
    </w:p>
    <w:p>
      <w:pPr/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