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DB56_length_485_mean_cov_5.7381443299</w:t>
      </w:r>
    </w:p>
    <w:p>
      <w:pPr/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  <w:u w:val="single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