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DB56_length_426_mean_cov_5.19718309859</w:t>
      </w:r>
    </w:p>
    <w:p>
      <w:pPr/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