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DB56_length_382_mean_cov_9.35602094241</w:t>
      </w:r>
    </w:p>
    <w:p>
      <w:pPr/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G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