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DB56_length_358_mean_cov_2.18156424581</w:t>
      </w:r>
    </w:p>
    <w:p>
      <w:pPr/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