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DB56_length_301_mean_cov_3.98671096346</w:t>
      </w:r>
    </w:p>
    <w:p>
      <w:pPr/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