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DB56_length_278_mean_cov_3.74100719424</w:t>
      </w:r>
    </w:p>
    <w:p>
      <w:pPr/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