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DB56_length_275_mean_cov_4.52</w:t>
      </w:r>
    </w:p>
    <w:p>
      <w:pPr/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