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DB56_length_273_mean_cov_4.94139194139</w:t>
      </w:r>
    </w:p>
    <w:p>
      <w:pPr/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