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DB55_length_298_mean_cov_4.53020134228</w:t>
      </w:r>
    </w:p>
    <w:p>
      <w:pPr/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