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DB55_length_738_mean_cov_8.05420054201</w:t>
      </w:r>
    </w:p>
    <w:p>
      <w:pPr/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