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DB55_length_594_mean_cov_6.44107744108</w:t>
      </w:r>
    </w:p>
    <w:p>
      <w:pPr/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