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DB55_length_405_mean_cov_6.12098765432</w:t>
      </w:r>
    </w:p>
    <w:p>
      <w:pPr/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