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DB55_length_293_mean_cov_11.7781569966</w:t>
      </w:r>
    </w:p>
    <w:p>
      <w:pPr/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C</w:t>
      </w:r>
      <w:r>
        <w:t>C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C</w:t>
      </w:r>
      <w:r>
        <w:t>C</w:t>
      </w:r>
      <w:r>
        <w:t>C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000000"/>
        </w:rPr>
        <w:t>|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DC143C"/>
        </w:rPr>
        <w:t>G</w:t>
      </w:r>
      <w:r>
        <w:rPr>
          <w:color w:val="000000"/>
        </w:rPr>
        <w:t>|</w:t>
      </w:r>
      <w:r>
        <w:t>G</w:t>
      </w:r>
      <w:r>
        <w:t>G</w:t>
      </w:r>
      <w:r>
        <w:t>G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t>C</w:t>
      </w:r>
      <w:r>
        <w:t>C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br/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A</w:t>
      </w:r>
      <w:r>
        <w:t>C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