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DB55_length_780_mean_cov_4.5858974359</w:t>
      </w:r>
    </w:p>
    <w:p>
      <w:pPr/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