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DB55_length_751_mean_cov_6.52996005326</w:t>
      </w:r>
    </w:p>
    <w:p>
      <w:pPr/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