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DB55_length_717_mean_cov_5.49232914923</w:t>
      </w:r>
    </w:p>
    <w:p>
      <w:pPr/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