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DB55_length_711_mean_cov_5.9746835443</w:t>
      </w:r>
    </w:p>
    <w:p>
      <w:pPr/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