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DB55_length_690_mean_cov_5.59710144928</w:t>
      </w:r>
    </w:p>
    <w:p>
      <w:pPr/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