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DB55_length_686_mean_cov_3.71720116618</w:t>
      </w:r>
    </w:p>
    <w:p>
      <w:pPr/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