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DB55_length_603_mean_cov_6.80597014925</w:t>
      </w:r>
    </w:p>
    <w:p>
      <w:pPr/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