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DB55_length_554_mean_cov_10.5920577617</w:t>
      </w:r>
    </w:p>
    <w:p>
      <w:pPr/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