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DB55_length_481_mean_cov_8.13513513514</w:t>
      </w:r>
    </w:p>
    <w:p>
      <w:pPr/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