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DB55_length_469_mean_cov_4.51172707889</w:t>
      </w:r>
    </w:p>
    <w:p>
      <w:pPr/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