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DB55_length_431_mean_cov_5.12993039443</w:t>
      </w:r>
    </w:p>
    <w:p>
      <w:pPr/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