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DB55_length_369_mean_cov_7.70731707317</w:t>
      </w:r>
    </w:p>
    <w:p>
      <w:pPr/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