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DB55_length_366_mean_cov_3.10655737705</w:t>
      </w:r>
    </w:p>
    <w:p>
      <w:pPr/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