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DB55_length_362_mean_cov_4.45303867403</w:t>
      </w:r>
    </w:p>
    <w:p>
      <w:pPr/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