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DB55_length_319_mean_cov_6.11285266458</w:t>
      </w:r>
    </w:p>
    <w:p>
      <w:pPr/>
      <w:r>
        <w:t>G</w:t>
      </w:r>
      <w:r>
        <w:t>A</w:t>
      </w:r>
      <w:r>
        <w:t>G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G</w:t>
      </w:r>
      <w:r>
        <w:t>A</w:t>
      </w:r>
      <w:r>
        <w:t>G</w:t>
      </w:r>
      <w:r>
        <w:t>A</w:t>
      </w:r>
      <w:r>
        <w:t>T</w:t>
      </w:r>
      <w:r>
        <w:t>C</w:t>
      </w:r>
      <w:r>
        <w:t>G</w:t>
      </w:r>
      <w:r>
        <w:t>C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C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G</w:t>
      </w:r>
      <w:r>
        <w:t>G</w:t>
      </w:r>
      <w:r>
        <w:t>C</w:t>
      </w:r>
      <w:r>
        <w:t>G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000000"/>
        </w:rPr>
        <w:t>|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A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br/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G</w:t>
      </w:r>
      <w:r>
        <w:t>T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G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