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DB55_length_293_mean_cov_25.9180887372</w:t>
      </w:r>
    </w:p>
    <w:p>
      <w:pPr/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