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DB55_length_285_mean_cov_5.26315789474</w:t>
      </w:r>
    </w:p>
    <w:p>
      <w:pPr/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