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DB55_length_265_mean_cov_6.62641509434</w:t>
      </w:r>
    </w:p>
    <w:p>
      <w:pPr/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