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DB55_length_265_mean_cov_5.50188679245</w:t>
      </w:r>
    </w:p>
    <w:p>
      <w:pPr/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