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DB54_length_772_mean_cov_10.4624352332</w:t>
      </w:r>
    </w:p>
    <w:p>
      <w:pPr/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t>C</w:t>
      </w:r>
      <w:r>
        <w:t>C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000000"/>
        </w:rPr>
        <w:t>|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color w:val="000000"/>
        </w:rPr>
        <w:t>|</w:t>
      </w:r>
      <w:r>
        <w:t>C</w:t>
      </w:r>
      <w:r>
        <w:t>A</w:t>
      </w:r>
      <w:r>
        <w:t>A</w:t>
      </w:r>
      <w:r>
        <w:t>T</w:t>
      </w:r>
      <w: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