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DB54_length_1204_mean_cov_9.2134551495</w:t>
      </w:r>
    </w:p>
    <w:p>
      <w:pPr/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G</w:t>
      </w:r>
      <w:r>
        <w:rPr>
          <w:u w:val="double"/>
        </w:rPr>
        <w:t>A</w:t>
      </w:r>
      <w:r>
        <w:rPr>
          <w:u w:val="double"/>
        </w:rPr>
        <w:t>G</w:t>
      </w:r>
      <w:r>
        <w:rPr>
          <w:u w:val="double"/>
        </w:rPr>
        <w:t>T</w:t>
      </w:r>
      <w:r>
        <w:br/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