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DB54_length_874_mean_cov_9.52173913043</w:t>
      </w:r>
    </w:p>
    <w:p>
      <w:pPr/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