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DB54_length_930_mean_cov_11.7376344086</w:t>
      </w:r>
    </w:p>
    <w:p>
      <w:pPr/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