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DB54_length_904_mean_cov_11.5077433628</w:t>
      </w:r>
    </w:p>
    <w:p>
      <w:pPr/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