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DB54_length_699_mean_cov_7.29613733906</w:t>
      </w:r>
    </w:p>
    <w:p>
      <w:pPr/>
      <w:r>
        <w:t>G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G</w:t>
      </w:r>
      <w:r>
        <w:t>C</w:t>
      </w:r>
      <w:r>
        <w:t>C</w:t>
      </w:r>
      <w:r>
        <w:t>C</w:t>
      </w:r>
      <w:r>
        <w:t>T</w:t>
      </w:r>
      <w:r>
        <w:t>G</w:t>
      </w:r>
      <w:r>
        <w:t>C</w:t>
      </w:r>
      <w:r>
        <w:t>T</w:t>
      </w:r>
      <w:r>
        <w:t>G</w:t>
      </w:r>
      <w:r>
        <w:t>G</w:t>
      </w:r>
      <w:r>
        <w:t>C</w:t>
      </w:r>
      <w:r>
        <w:t>A</w:t>
      </w:r>
      <w:r>
        <w:t>G</w:t>
      </w:r>
      <w:r>
        <w:t>C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C</w:t>
      </w:r>
      <w:r>
        <w:t>T</w:t>
      </w:r>
      <w:r>
        <w:t>A</w:t>
      </w:r>
      <w:r>
        <w:t>T</w:t>
      </w:r>
      <w:r>
        <w:t>G</w:t>
      </w:r>
      <w:r>
        <w:t>A</w:t>
      </w:r>
      <w:r>
        <w:t>G</w:t>
      </w:r>
      <w:r>
        <w:t>C</w:t>
      </w:r>
      <w:r>
        <w:t>T</w:t>
      </w:r>
      <w:r>
        <w:t>G</w:t>
      </w:r>
      <w:r>
        <w:t>C</w:t>
      </w:r>
      <w:r>
        <w:t>A</w:t>
      </w:r>
      <w:r>
        <w:t>G</w:t>
      </w:r>
      <w:r>
        <w:t>G</w:t>
      </w:r>
      <w:r>
        <w:t>G</w:t>
      </w:r>
      <w:r>
        <w:t>G</w:t>
      </w:r>
      <w:r>
        <w:t>T</w:t>
      </w:r>
      <w:r>
        <w:t>A</w:t>
      </w:r>
      <w:r>
        <w:t>C</w:t>
      </w:r>
      <w:r>
        <w:t>T</w:t>
      </w:r>
      <w:r>
        <w:t>G</w:t>
      </w:r>
      <w:r>
        <w:t>T</w:t>
      </w:r>
      <w:r>
        <w:t>C</w:t>
      </w:r>
      <w:r>
        <w:t>T</w:t>
      </w:r>
      <w:r>
        <w:t>G</w:t>
      </w:r>
      <w:r>
        <w:t>T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C</w:t>
      </w:r>
      <w:r>
        <w:t>C</w:t>
      </w:r>
      <w:r>
        <w:t>C</w:t>
      </w:r>
      <w:r>
        <w:t>T</w:t>
      </w:r>
      <w:r>
        <w:t>A</w:t>
      </w:r>
      <w:r>
        <w:t>A</w:t>
      </w:r>
      <w:r>
        <w:t>A</w:t>
      </w:r>
      <w:r>
        <w:t>T</w:t>
      </w:r>
      <w:r>
        <w:t>C</w:t>
      </w:r>
      <w:r>
        <w:t>T</w:t>
      </w:r>
      <w:r>
        <w:t>G</w:t>
      </w:r>
      <w:r>
        <w:t>T</w:t>
      </w:r>
      <w:r>
        <w:t>C</w:t>
      </w:r>
      <w:r>
        <w:t>C</w:t>
      </w:r>
      <w:r>
        <w:t>C</w:t>
      </w:r>
      <w:r>
        <w:t>A</w:t>
      </w:r>
      <w:r>
        <w:t>A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T</w:t>
      </w:r>
      <w:r>
        <w:t>G</w:t>
      </w:r>
      <w:r>
        <w:t>T</w:t>
      </w:r>
      <w:r>
        <w:t>G</w:t>
      </w:r>
      <w:r>
        <w:t>A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C</w:t>
      </w:r>
      <w:r>
        <w:t>A</w:t>
      </w:r>
      <w:r>
        <w:t>G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T</w:t>
      </w:r>
      <w:r>
        <w:t>C</w:t>
      </w:r>
      <w:r>
        <w:t>C</w:t>
      </w:r>
      <w:r>
        <w:t>C</w:t>
      </w:r>
      <w:r>
        <w:t>C</w:t>
      </w:r>
      <w:r>
        <w:t>T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t>T</w:t>
      </w:r>
      <w:r>
        <w:t>C</w:t>
      </w:r>
      <w:r>
        <w:t>T</w:t>
      </w:r>
      <w:r>
        <w:t>G</w:t>
      </w:r>
      <w:r>
        <w:t>G</w:t>
      </w:r>
      <w:r>
        <w:t>A</w:t>
      </w:r>
      <w:r>
        <w:t>C</w:t>
      </w:r>
      <w:r>
        <w:t>C</w:t>
      </w:r>
      <w:r>
        <w:t>A</w:t>
      </w:r>
      <w:r>
        <w:t>G</w:t>
      </w:r>
      <w:r>
        <w:t>G</w:t>
      </w:r>
      <w:r>
        <w:t>G</w:t>
      </w:r>
      <w:r>
        <w:t>A</w:t>
      </w:r>
      <w:r>
        <w:t>G</w:t>
      </w:r>
      <w:r>
        <w:t>A</w:t>
      </w:r>
      <w:r>
        <w:t>A</w:t>
      </w:r>
      <w:r>
        <w:t>T</w:t>
      </w:r>
      <w:r>
        <w:t>C</w:t>
      </w:r>
      <w:r>
        <w:t>T</w:t>
      </w:r>
      <w:r>
        <w:t>C</w:t>
      </w:r>
      <w:r>
        <w:t>C</w:t>
      </w:r>
      <w:r>
        <w:t>C</w:t>
      </w:r>
      <w:r>
        <w:t>T</w:t>
      </w:r>
      <w:r>
        <w:t>A</w:t>
      </w:r>
      <w:r>
        <w:t>G</w:t>
      </w:r>
      <w:r>
        <w:t>A</w:t>
      </w:r>
      <w:r>
        <w:t>T</w:t>
      </w:r>
      <w:r>
        <w:t>A</w:t>
      </w:r>
      <w:r>
        <w:t>G</w:t>
      </w:r>
      <w:r>
        <w:t>T</w:t>
      </w:r>
      <w:r>
        <w:t>G</w:t>
      </w:r>
      <w:r>
        <w:t>G</w:t>
      </w:r>
      <w:r>
        <w:t>G</w:t>
      </w:r>
      <w:r>
        <w:t>G</w:t>
      </w:r>
      <w:r>
        <w:t>T</w:t>
      </w:r>
      <w:r>
        <w:t>T</w:t>
      </w:r>
      <w:r>
        <w:t>G</w:t>
      </w:r>
      <w:r>
        <w:t>G</w:t>
      </w:r>
      <w:r>
        <w:t>C</w:t>
      </w:r>
      <w:r>
        <w:t>G</w:t>
      </w:r>
      <w:r>
        <w:t>T</w:t>
      </w:r>
      <w:r>
        <w:t>T</w:t>
      </w:r>
      <w:r>
        <w:t>C</w:t>
      </w:r>
      <w:r>
        <w:t>A</w:t>
      </w:r>
      <w:r>
        <w:t>C</w:t>
      </w:r>
      <w:r>
        <w:t>T</w:t>
      </w:r>
      <w:r>
        <w:t>C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G</w:t>
      </w:r>
      <w:r>
        <w:t>A</w:t>
      </w:r>
      <w:r>
        <w:t>G</w:t>
      </w:r>
      <w:r>
        <w:t>T</w:t>
      </w:r>
      <w:r>
        <w:t>C</w:t>
      </w:r>
      <w:r>
        <w:t>T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A</w:t>
      </w:r>
      <w:r>
        <w:t>G</w:t>
      </w:r>
      <w:r>
        <w:t>T</w:t>
      </w:r>
      <w:r>
        <w:t>C</w:t>
      </w:r>
      <w:r>
        <w:t>T</w:t>
      </w:r>
      <w:r>
        <w:t>C</w:t>
      </w:r>
      <w:r>
        <w:t>T</w:t>
      </w:r>
      <w:r>
        <w:t>G</w:t>
      </w:r>
      <w:r>
        <w:t>G</w:t>
      </w:r>
      <w:r>
        <w:t>T</w:t>
      </w:r>
      <w:r>
        <w:t>T</w:t>
      </w:r>
      <w:r>
        <w:t>C</w:t>
      </w:r>
      <w:r>
        <w:t>C</w:t>
      </w:r>
      <w:r>
        <w:t>C</w:t>
      </w:r>
      <w:r>
        <w:t>A</w:t>
      </w:r>
      <w:r>
        <w:t>A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t>A</w:t>
      </w:r>
      <w:r>
        <w:t>G</w:t>
      </w:r>
      <w:r>
        <w:t>T</w:t>
      </w:r>
      <w:r>
        <w:t>A</w:t>
      </w:r>
      <w:r>
        <w:t>G</w:t>
      </w:r>
      <w:r>
        <w:t>A</w:t>
      </w:r>
      <w:r>
        <w:t>C</w:t>
      </w:r>
      <w:r>
        <w:t>A</w:t>
      </w:r>
      <w:r>
        <w:t>C</w:t>
      </w:r>
      <w:r>
        <w:t>A</w:t>
      </w:r>
      <w:r>
        <w:t>A</w:t>
      </w:r>
      <w:r>
        <w:t>G</w:t>
      </w:r>
      <w:r>
        <w:t>T</w:t>
      </w:r>
      <w:r>
        <w:t>G</w:t>
      </w:r>
      <w:r>
        <w:t>G</w:t>
      </w:r>
      <w:r>
        <w:t>G</w:t>
      </w:r>
      <w:r>
        <w:t>C</w:t>
      </w:r>
      <w:r>
        <w:t>A</w:t>
      </w:r>
      <w:r>
        <w:t>C</w:t>
      </w:r>
      <w:r>
        <w:t>C</w:t>
      </w:r>
      <w:r>
        <w:t>C</w:t>
      </w:r>
      <w:r>
        <w:t>G</w:t>
      </w:r>
      <w:r>
        <w:t>A</w:t>
      </w:r>
      <w:r>
        <w:t>G</w:t>
      </w:r>
      <w:r>
        <w:t>G</w:t>
      </w:r>
      <w:r>
        <w:t>G</w:t>
      </w:r>
      <w:r>
        <w:t>G</w:t>
      </w:r>
      <w:r>
        <w:t>C</w:t>
      </w:r>
      <w:r>
        <w:t>G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G</w:t>
      </w:r>
      <w:r>
        <w:t>C</w:t>
      </w:r>
      <w:r>
        <w:t>T</w:t>
      </w:r>
      <w:r>
        <w:t>G</w:t>
      </w:r>
      <w:r>
        <w:t>C</w:t>
      </w:r>
      <w:r>
        <w:t>T</w:t>
      </w:r>
      <w:r>
        <w:t>T</w:t>
      </w:r>
      <w:r>
        <w:t>G</w:t>
      </w:r>
      <w:r>
        <w:t>G</w:t>
      </w:r>
      <w:r>
        <w:t>G</w:t>
      </w:r>
      <w:r>
        <w:t>G</w:t>
      </w:r>
      <w:r>
        <w:t>G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C</w:t>
      </w:r>
      <w:r>
        <w:t>C</w:t>
      </w:r>
      <w:r>
        <w:t>C</w:t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G</w:t>
      </w:r>
      <w:r>
        <w:t>T</w:t>
      </w:r>
      <w:r>
        <w:t>T</w:t>
      </w:r>
      <w:r>
        <w:t>G</w:t>
      </w:r>
      <w:r>
        <w:t>G</w:t>
      </w:r>
      <w:r>
        <w:t>G</w:t>
      </w:r>
      <w:r>
        <w:t>G</w:t>
      </w:r>
      <w:r>
        <w:t>G</w:t>
      </w:r>
      <w:r>
        <w:t>C</w:t>
      </w:r>
      <w:r>
        <w:t>C</w:t>
      </w:r>
      <w:r>
        <w:t>T</w:t>
      </w:r>
      <w:r>
        <w:t>C</w:t>
      </w:r>
      <w:r>
        <w:t>T</w:t>
      </w:r>
      <w:r>
        <w:t>T</w:t>
      </w:r>
      <w:r>
        <w:t>A</w:t>
      </w:r>
      <w:r>
        <w:t>G</w:t>
      </w:r>
      <w:r>
        <w:t>A</w:t>
      </w:r>
      <w:r>
        <w:t>T</w:t>
      </w:r>
      <w:r>
        <w:t>G</w:t>
      </w:r>
      <w:r>
        <w:t>A</w:t>
      </w:r>
      <w:r>
        <w:t>C</w:t>
      </w:r>
      <w:r>
        <w:t>G</w:t>
      </w:r>
      <w:r>
        <w:t>C</w:t>
      </w:r>
      <w:r>
        <w:t>C</w:t>
      </w:r>
      <w:r>
        <w:t>C</w:t>
      </w:r>
      <w:r>
        <w:t>T</w:t>
      </w:r>
      <w:r>
        <w:t>C</w:t>
      </w:r>
      <w:r>
        <w:t>A</w:t>
      </w:r>
      <w:r>
        <w:t>T</w:t>
      </w:r>
      <w:r>
        <w:t>C</w:t>
      </w:r>
      <w:r>
        <w:t>T</w:t>
      </w:r>
      <w:r>
        <w:t>T</w:t>
      </w:r>
      <w:r>
        <w:t>G</w:t>
      </w:r>
      <w:r>
        <w:t>C</w:t>
      </w:r>
      <w:r>
        <w:t>C</w:t>
      </w:r>
      <w:r>
        <w:t>C</w:t>
      </w:r>
      <w:r>
        <w:t>A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T</w:t>
      </w:r>
      <w:r>
        <w:t>C</w:t>
      </w:r>
      <w:r>
        <w:t>A</w:t>
      </w:r>
      <w:r>
        <w:t>A</w:t>
      </w:r>
      <w:r>
        <w:t>G</w:t>
      </w:r>
      <w:r>
        <w:t>G</w:t>
      </w:r>
      <w:r>
        <w:t>A</w:t>
      </w:r>
      <w:r>
        <w:t>C</w:t>
      </w:r>
      <w:r>
        <w:t>T</w:t>
      </w:r>
      <w:r>
        <w:t>C</w:t>
      </w:r>
      <w:r>
        <w:t>A</w:t>
      </w:r>
      <w:r>
        <w:t>C</w:t>
      </w:r>
      <w:r>
        <w:t>C</w:t>
      </w:r>
      <w:r>
        <w:t>A</w:t>
      </w:r>
      <w:r>
        <w:t>C</w:t>
      </w:r>
      <w:r>
        <w:t>A</w:t>
      </w:r>
      <w:r>
        <w:t>G</w:t>
      </w:r>
      <w:r>
        <w:t>G</w:t>
      </w:r>
      <w:r>
        <w:t>T</w:t>
      </w:r>
      <w:r>
        <w:t>A</w:t>
      </w:r>
      <w:r>
        <w:t>C</w:t>
      </w:r>
      <w:r>
        <w:t>T</w:t>
      </w:r>
      <w:r>
        <w:t>C</w:t>
      </w:r>
      <w:r>
        <w:t>A</w:t>
      </w:r>
      <w:r>
        <w:t>T</w:t>
      </w:r>
      <w:r>
        <w:t>C</w:t>
      </w:r>
      <w:r>
        <w:t>T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A</w:t>
      </w:r>
      <w:r>
        <w:t>A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A</w:t>
      </w:r>
      <w:r>
        <w:t>T</w:t>
      </w:r>
      <w:r>
        <w:t>G</w:t>
      </w:r>
      <w:r>
        <w:rPr>
          <w:color w:val="000000"/>
        </w:rPr>
        <w:t>|</w:t>
      </w:r>
      <w:r>
        <w:rPr>
          <w:color w:val="DC143C"/>
        </w:rPr>
        <w:t>A</w:t>
      </w:r>
      <w:r>
        <w:rPr>
          <w:color w:val="DC143C"/>
        </w:rPr>
        <w:t>C</w:t>
      </w:r>
      <w:r>
        <w:rPr>
          <w:color w:val="000000"/>
        </w:rPr>
        <w:t>|</w:t>
      </w:r>
      <w:r>
        <w:t>G</w:t>
      </w:r>
      <w:r>
        <w:t>C</w:t>
      </w:r>
      <w:r>
        <w:t>T</w:t>
      </w:r>
      <w:r>
        <w:t>G</w:t>
      </w:r>
      <w:r>
        <w:t>G</w:t>
      </w:r>
      <w:r>
        <w:t>C</w:t>
      </w:r>
      <w:r>
        <w:t>C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C</w:t>
      </w:r>
      <w:r>
        <w:t>G</w:t>
      </w:r>
      <w:r>
        <w:t>C</w:t>
      </w:r>
      <w:r>
        <w:t>C</w:t>
      </w:r>
      <w:r>
        <w:t>C</w:t>
      </w:r>
      <w:r>
        <w:t>T</w:t>
      </w:r>
      <w:r>
        <w:t>G</w:t>
      </w:r>
      <w:r>
        <w:t>C</w:t>
      </w:r>
      <w:r>
        <w:t>T</w:t>
      </w:r>
      <w:r>
        <w:t>G</w:t>
      </w:r>
      <w:r>
        <w:t>G</w:t>
      </w:r>
      <w:r>
        <w:t>T</w:t>
      </w:r>
      <w:r>
        <w:t>G</w:t>
      </w:r>
      <w:r>
        <w:t>T</w:t>
      </w:r>
      <w:r>
        <w:t>G</w:t>
      </w:r>
      <w:r>
        <w:t>G</w:t>
      </w:r>
      <w:r>
        <w:t>C</w:t>
      </w:r>
      <w:r>
        <w:t>A</w:t>
      </w:r>
      <w:r>
        <w:t>C</w:t>
      </w:r>
      <w:r>
        <w:t>C</w:t>
      </w:r>
      <w:r>
        <w:t>C</w:t>
      </w:r>
      <w:r>
        <w:t>C</w:t>
      </w:r>
      <w:r>
        <w:t>G</w:t>
      </w:r>
      <w:r>
        <w:t>C</w:t>
      </w:r>
      <w:r>
        <w:t>C</w:t>
      </w:r>
      <w:r>
        <w:t>G</w:t>
      </w:r>
      <w:r>
        <w:t>G</w:t>
      </w:r>
      <w:r>
        <w:t>C</w:t>
      </w:r>
      <w:r>
        <w:t>C</w:t>
      </w:r>
      <w:r>
        <w:t>C</w:t>
      </w:r>
      <w:r>
        <w:t>C</w:t>
      </w:r>
      <w:r>
        <w:t>G</w:t>
      </w:r>
      <w:r>
        <w:t>G</w:t>
      </w:r>
      <w:r>
        <w:t>C</w:t>
      </w:r>
      <w:r>
        <w:t>G</w:t>
      </w:r>
      <w:r>
        <w:t>A</w:t>
      </w:r>
      <w:r>
        <w:t>G</w:t>
      </w:r>
      <w:r>
        <w:t>A</w:t>
      </w:r>
      <w:r>
        <w:t>A</w:t>
      </w:r>
      <w:r>
        <w:t>G</w:t>
      </w:r>
      <w:r>
        <w:t>G</w:t>
      </w:r>
      <w:r>
        <w:t>T</w:t>
      </w:r>
      <w:r>
        <w:t>G</w:t>
      </w:r>
      <w:r>
        <w:t>G</w:t>
      </w:r>
      <w:r>
        <w:t>T</w:t>
      </w:r>
      <w:r>
        <w:t>G</w:t>
      </w:r>
      <w:r>
        <w:t>C</w:t>
      </w:r>
      <w:r>
        <w:t>G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6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T</w:t>
      </w:r>
      <w:r>
        <w:t>G</w:t>
      </w:r>
      <w:r>
        <w:t>C</w:t>
      </w:r>
      <w:r>
        <w:t>T</w:t>
      </w:r>
      <w:r>
        <w:t>G</w:t>
      </w:r>
      <w:r>
        <w:t>T</w:t>
      </w:r>
      <w:r>
        <w:t>T</w:t>
      </w:r>
      <w:r>
        <w:t>C</w:t>
      </w:r>
      <w:r>
        <w:t>C</w:t>
      </w:r>
      <w:r>
        <w:t>C</w:t>
      </w:r>
      <w:r>
        <w:t>C</w:t>
      </w:r>
      <w:r>
        <w:t>G</w:t>
      </w:r>
      <w:r>
        <w:t>G</w:t>
      </w:r>
      <w:r>
        <w:t>T</w:t>
      </w:r>
      <w:r>
        <w:t>T</w:t>
      </w:r>
      <w:r>
        <w:t>G</w:t>
      </w:r>
      <w:r>
        <w:t>C</w:t>
      </w:r>
      <w:r>
        <w:t>A</w:t>
      </w:r>
      <w:r>
        <w:t>C</w:t>
      </w:r>
      <w:r>
        <w:t>C</w:t>
      </w:r>
      <w:r>
        <w:t>C</w:t>
      </w:r>
      <w:r>
        <w:t>C</w:t>
      </w:r>
      <w:r>
        <w:t>G</w:t>
      </w:r>
      <w:r>
        <w:t>C</w:t>
      </w:r>
      <w:r>
        <w:t>C</w:t>
      </w:r>
      <w:r>
        <w:t>C</w:t>
      </w:r>
      <w:r>
        <w:t>G</w:t>
      </w:r>
      <w:r>
        <w:t>C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G</w:t>
      </w:r>
      <w:r>
        <w:t>A</w:t>
      </w:r>
      <w:r>
        <w:t>C</w:t>
      </w:r>
      <w:r>
        <w:t>G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T</w:t>
      </w:r>
      <w:r>
        <w:t>C</w:t>
      </w:r>
      <w:r>
        <w:t>C</w:t>
      </w:r>
      <w:r>
        <w:t>G</w:t>
      </w:r>
      <w:r>
        <w:t>C</w:t>
      </w:r>
      <w:r>
        <w:t>C</w:t>
      </w:r>
      <w:r>
        <w:t>T</w:t>
      </w:r>
      <w:r>
        <w:t>G</w:t>
      </w:r>
      <w:r>
        <w:t>C</w:t>
      </w:r>
      <w:r>
        <w:t>A</w:t>
      </w:r>
      <w:r>
        <w:t>G</w:t>
      </w:r>
      <w:r>
        <w:t>C</w:t>
      </w:r>
      <w:r>
        <w:t>A</w:t>
      </w:r>
      <w:r>
        <w:t>C</w:t>
      </w:r>
      <w:r>
        <w:t>T</w:t>
      </w:r>
      <w:r>
        <w:t>T</w:t>
      </w:r>
      <w:r>
        <w:t>G</w:t>
      </w:r>
      <w:r>
        <w:t>A</w:t>
      </w:r>
      <w:r>
        <w:t>G</w:t>
      </w:r>
      <w:r>
        <w:t>G</w:t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t>C</w:t>
      </w:r>
      <w:r>
        <w:t>G</w:t>
      </w:r>
      <w:r>
        <w:t>A</w:t>
      </w:r>
      <w:r>
        <w:t>G</w:t>
      </w:r>
      <w:r>
        <w:t>A</w:t>
      </w:r>
      <w:r>
        <w:t>G</w:t>
      </w:r>
      <w:r>
        <w:t>C</w:t>
      </w:r>
      <w:r>
        <w:t>C</w:t>
      </w:r>
      <w:r>
        <w:t>C</w:t>
      </w:r>
      <w:r>
        <w:t>G</w:t>
      </w:r>
      <w:r>
        <w:t>T</w:t>
      </w:r>
      <w:r>
        <w:t>G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C</w:t>
      </w:r>
      <w:r>
        <w:t>G</w:t>
      </w:r>
      <w:r>
        <w:t>C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A</w:t>
      </w:r>
      <w:r>
        <w:t>C</w:t>
      </w:r>
      <w:r>
        <w:t>C</w:t>
      </w:r>
      <w:r>
        <w:t>T</w:t>
      </w:r>
      <w:r>
        <w:t>G</w:t>
      </w:r>
      <w:r>
        <w:t>G</w:t>
      </w:r>
      <w:r>
        <w:t>A</w:t>
      </w:r>
      <w:r>
        <w:t>G</w:t>
      </w:r>
      <w:r>
        <w:t>G</w:t>
      </w:r>
      <w:r>
        <w:t>G</w:t>
      </w:r>
      <w:r>
        <w:t>G</w:t>
      </w:r>
      <w:r>
        <w:t>C</w:t>
      </w:r>
      <w:r>
        <w:t>C</w:t>
      </w:r>
      <w:r>
        <w:t>G</w:t>
      </w:r>
      <w:r>
        <w:t>G</w:t>
      </w:r>
      <w:r>
        <w:t>G</w:t>
      </w:r>
      <w:r>
        <w:t>G</w:t>
      </w:r>
      <w:r>
        <w:t>C</w:t>
      </w:r>
      <w:r>
        <w:t>G</w:t>
      </w:r>
      <w:r>
        <w:t>A</w:t>
      </w:r>
      <w:r>
        <w:t>G</w:t>
      </w:r>
      <w:r>
        <w:t>C</w:t>
      </w:r>
      <w:r>
        <w:t>C</w:t>
      </w:r>
      <w:r>
        <w:t>G</w:t>
      </w:r>
      <w:r>
        <w:t>A</w:t>
      </w:r>
      <w:r>
        <w:t>G</w:t>
      </w:r>
      <w:r>
        <w:t>A</w:t>
      </w:r>
      <w:r>
        <w:t>G</w:t>
      </w:r>
      <w:r>
        <w:t>C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C</w:t>
      </w:r>
      <w:r>
        <w:t>G</w:t>
      </w:r>
      <w:r>
        <w:t>T</w:t>
      </w:r>
      <w:r>
        <w:t>G</w:t>
      </w:r>
      <w:r>
        <w:t>G</w:t>
      </w:r>
      <w:r>
        <w:t>G</w:t>
      </w:r>
      <w:r>
        <w:t>C</w:t>
      </w:r>
      <w:r>
        <w:t>T</w:t>
      </w:r>
      <w:r>
        <w:t>C</w:t>
      </w:r>
      <w:r>
        <w:t>C</w:t>
      </w:r>
      <w:r>
        <w:t>C</w:t>
      </w:r>
      <w:r>
        <w:t>G</w:t>
      </w:r>
      <w:r>
        <w:t>G</w:t>
      </w:r>
      <w:r>
        <w:t>G</w:t>
      </w:r>
      <w:r>
        <w:t>A</w:t>
      </w:r>
      <w:r>
        <w:t>C</w:t>
      </w:r>
      <w:r>
        <w:t>A</w:t>
      </w:r>
      <w:r>
        <w:t>G</w:t>
      </w:r>
      <w:r>
        <w:t>C</w:t>
      </w:r>
      <w:r>
        <w:t>G</w:t>
      </w:r>
      <w:r>
        <w:t>C</w:t>
      </w:r>
      <w:r>
        <w:t>G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G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A</w:t>
      </w:r>
      <w:r>
        <w:t>C</w:t>
      </w:r>
      <w:r>
        <w:t>C</w:t>
      </w:r>
      <w:r>
        <w:t>C</w:t>
      </w:r>
      <w:r>
        <w:t>A</w:t>
      </w:r>
      <w:r>
        <w:t>C</w:t>
      </w:r>
      <w:r>
        <w:t>C</w:t>
      </w:r>
      <w:r>
        <w:t>C</w:t>
      </w:r>
      <w:r>
        <w:t>T</w:t>
      </w:r>
      <w:r>
        <w:t>A</w:t>
      </w:r>
      <w:r>
        <w:t>G</w:t>
      </w:r>
      <w:r>
        <w:t>A</w:t>
      </w:r>
      <w:r>
        <w:t>C</w:t>
      </w:r>
      <w:r>
        <w:t>C</w:t>
      </w:r>
      <w:r>
        <w:t>T</w:t>
      </w:r>
      <w:r>
        <w:t>G</w:t>
      </w:r>
      <w:r>
        <w:t>G</w:t>
      </w:r>
      <w:r>
        <w:t>C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C</w:t>
      </w:r>
      <w:r>
        <w:t>G</w:t>
      </w:r>
      <w:r>
        <w:t>C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G</w:t>
      </w:r>
      <w:r>
        <w:t>T</w:t>
      </w:r>
      <w:r>
        <w:t>G</w:t>
      </w:r>
      <w:r>
        <w:t>G</w:t>
      </w:r>
      <w:r>
        <w:t>C</w:t>
      </w:r>
      <w:r>
        <w:t>C</w:t>
      </w:r>
      <w:r>
        <w:t>C</w:t>
      </w:r>
      <w:r>
        <w:t>G</w:t>
      </w:r>
      <w:r>
        <w:t>C</w:t>
      </w:r>
      <w:r>
        <w:t>A</w:t>
      </w:r>
      <w:r>
        <w:t>A</w:t>
      </w:r>
      <w:r>
        <w:t>G</w:t>
      </w:r>
      <w:r>
        <w:t>G</w:t>
      </w:r>
      <w:r>
        <w:t>A</w:t>
      </w:r>
      <w:r>
        <w:t>G</w:t>
      </w:r>
      <w:r>
        <w:t>C</w:t>
      </w:r>
      <w:r>
        <w:t>C</w:t>
      </w:r>
      <w:r>
        <w:t>A</w:t>
      </w:r>
      <w:r>
        <w:t>G</w:t>
      </w:r>
      <w:r>
        <w:t>C</w:t>
      </w:r>
      <w:r>
        <w:t>A</w:t>
      </w:r>
      <w:r>
        <w:t>C</w:t>
      </w:r>
      <w:r>
        <w:t>G</w:t>
      </w:r>
      <w:r>
        <w:t>G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C</w:t>
      </w:r>
      <w:r>
        <w:t>C</w:t>
      </w:r>
      <w:r>
        <w:t>C</w:t>
      </w:r>
      <w:r>
        <w:t>C</w:t>
      </w:r>
      <w:r>
        <w:t>A</w:t>
      </w:r>
      <w:r>
        <w:t>C</w:t>
      </w:r>
      <w:r>
        <w:t>G</w:t>
      </w:r>
      <w:r>
        <w:t>C</w:t>
      </w:r>
      <w:r>
        <w:t>A</w:t>
      </w:r>
      <w:r>
        <w:t>A</w:t>
      </w:r>
      <w:r>
        <w:t>G</w:t>
      </w:r>
      <w: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