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DB54_length_661_mean_cov_7.0015128593</w:t>
      </w:r>
    </w:p>
    <w:p>
      <w:pPr/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