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DB54_length_535_mean_cov_8.69158878505</w:t>
      </w:r>
    </w:p>
    <w:p>
      <w:pPr/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