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DB54_length_424_mean_cov_6.72169811321</w:t>
      </w:r>
    </w:p>
    <w:p>
      <w:pPr/>
      <w:r>
        <w:t>T</w:t>
      </w:r>
      <w:r>
        <w:t>C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T</w:t>
      </w:r>
      <w:r>
        <w:t>G</w:t>
      </w:r>
      <w:r>
        <w:t>C</w:t>
      </w:r>
      <w:r>
        <w:t>C</w:t>
      </w:r>
      <w:r>
        <w:t>T</w:t>
      </w:r>
      <w:r>
        <w:t>G</w:t>
      </w:r>
      <w:r>
        <w:t>A</w:t>
      </w:r>
      <w:r>
        <w:t>A</w:t>
      </w:r>
      <w:r>
        <w:t>G</w:t>
      </w:r>
      <w:r>
        <w:t>G</w:t>
      </w:r>
      <w:r>
        <w:t>G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C</w:t>
      </w:r>
      <w:r>
        <w:t>A</w:t>
      </w:r>
      <w:r>
        <w:t>C</w:t>
      </w:r>
      <w:r>
        <w:t>C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C</w:t>
      </w:r>
      <w:r>
        <w:t>C</w:t>
      </w:r>
      <w:r>
        <w:t>T</w:t>
      </w:r>
      <w:r>
        <w:t>A</w:t>
      </w:r>
      <w:r>
        <w:t>C</w:t>
      </w:r>
      <w:r>
        <w:t>A</w:t>
      </w:r>
      <w:r>
        <w:t>G</w:t>
      </w:r>
      <w:r>
        <w:t>T</w:t>
      </w:r>
      <w:r>
        <w:t>T</w:t>
      </w:r>
      <w:r>
        <w:t>C</w:t>
      </w:r>
      <w:r>
        <w:t>C</w:t>
      </w:r>
      <w:r>
        <w:t>A</w:t>
      </w:r>
      <w:r>
        <w:t>G</w:t>
      </w:r>
      <w:r>
        <w:t>A</w:t>
      </w:r>
      <w:r>
        <w:t>T</w:t>
      </w:r>
      <w:r>
        <w:t>G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C</w:t>
      </w:r>
      <w:r>
        <w:t>C</w:t>
      </w:r>
      <w:r>
        <w:t>T</w:t>
      </w:r>
      <w:r>
        <w:t>T</w:t>
      </w:r>
      <w:r>
        <w:t>T</w:t>
      </w:r>
      <w:r>
        <w:t>C</w:t>
      </w:r>
      <w:r>
        <w:t>C</w:t>
      </w:r>
      <w:r>
        <w:t>C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-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C</w:t>
      </w:r>
      <w:r>
        <w:t>A</w:t>
      </w:r>
      <w:r>
        <w:t>G</w:t>
      </w:r>
      <w:r>
        <w:t>T</w:t>
      </w:r>
      <w:r>
        <w:t>C</w:t>
      </w:r>
      <w:r>
        <w:t>A</w:t>
      </w:r>
      <w:r>
        <w:t>T</w:t>
      </w:r>
      <w:r>
        <w:t>G</w:t>
      </w:r>
      <w:r>
        <w:t>A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T</w:t>
      </w:r>
      <w:r>
        <w:t>C</w:t>
      </w:r>
      <w:r>
        <w:t>A</w:t>
      </w:r>
      <w:r>
        <w:rPr>
          <w:color w:val="000000"/>
        </w:rPr>
        <w:t>|</w:t>
      </w:r>
      <w:r>
        <w:rPr>
          <w:color w:val="DC143C"/>
        </w:rPr>
        <w:t>G</w:t>
      </w:r>
      <w:r>
        <w:rPr>
          <w:color w:val="000000"/>
        </w:rPr>
        <w:t>|</w:t>
      </w:r>
      <w:r>
        <w:t>T</w:t>
      </w:r>
      <w:r>
        <w:t>T</w:t>
      </w:r>
      <w:r>
        <w:t>T</w:t>
      </w:r>
      <w:r>
        <w:t>A</w:t>
      </w:r>
      <w:r>
        <w:t>A</w:t>
      </w:r>
      <w:r>
        <w:t>G</w:t>
      </w:r>
      <w:r>
        <w:t>T</w:t>
      </w:r>
      <w:r>
        <w:t>A</w:t>
      </w:r>
      <w:r>
        <w:t>T</w:t>
      </w:r>
      <w:r>
        <w:t>T</w:t>
      </w:r>
      <w:r>
        <w:t>C</w:t>
      </w:r>
      <w:r>
        <w:t>C</w:t>
      </w:r>
      <w:r>
        <w:t>T</w:t>
      </w:r>
      <w:r>
        <w:t>A</w:t>
      </w:r>
      <w:r>
        <w:t>C</w:t>
      </w:r>
      <w:r>
        <w:t>A</w:t>
      </w:r>
      <w:r>
        <w:t>C</w:t>
      </w:r>
      <w:r>
        <w:t>A</w:t>
      </w:r>
      <w:r>
        <w:t>G</w:t>
      </w:r>
      <w:r>
        <w:t>C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G</w:t>
      </w:r>
      <w:r>
        <w:t>G</w:t>
      </w:r>
      <w:r>
        <w:t>A</w:t>
      </w:r>
      <w:r>
        <w:t>G</w:t>
      </w:r>
      <w:r>
        <w:t>A</w:t>
      </w:r>
      <w:r>
        <w:t>A</w:t>
      </w:r>
      <w:r>
        <w:t>G</w:t>
      </w:r>
      <w:r>
        <w:t>G</w:t>
      </w:r>
      <w:r>
        <w:t>A</w:t>
      </w:r>
      <w:r>
        <w:t>T</w:t>
      </w:r>
      <w:r>
        <w:t>G</w:t>
      </w:r>
      <w:r>
        <w:t>A</w:t>
      </w:r>
      <w:r>
        <w:t>T</w:t>
      </w:r>
      <w:r>
        <w:t>G</w:t>
      </w:r>
      <w:r>
        <w:t>G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T</w:t>
      </w:r>
      <w:r>
        <w:t>G</w:t>
      </w:r>
      <w:r>
        <w:t>G</w:t>
      </w:r>
      <w:r>
        <w:t>A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6</w:t>
      </w:r>
      <w:r>
        <w:rPr>
          <w:color w:val="969696"/>
        </w:rPr>
        <w:t>: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G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G</w:t>
      </w:r>
      <w:r>
        <w:t>G</w:t>
      </w:r>
      <w:r>
        <w:t>A</w:t>
      </w:r>
      <w:r>
        <w:t>T</w:t>
      </w:r>
      <w:r>
        <w:t>T</w:t>
      </w:r>
      <w:r>
        <w:t>A</w:t>
      </w:r>
      <w:r>
        <w:t>T</w:t>
      </w:r>
      <w:r>
        <w:t>G</w:t>
      </w:r>
      <w:r>
        <w:t>A</w:t>
      </w:r>
      <w:r>
        <w:t>T</w:t>
      </w:r>
      <w:r>
        <w:t>C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C</w:t>
      </w:r>
      <w:r>
        <w:t>C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A</w:t>
      </w:r>
      <w:r>
        <w:t>G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C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C</w:t>
      </w:r>
      <w:r>
        <w:t>T</w:t>
      </w:r>
      <w:r>
        <w:t>G</w:t>
      </w:r>
      <w:r>
        <w:t>A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t>A</w:t>
      </w:r>
      <w:r>
        <w:t>A</w:t>
      </w:r>
      <w:r>
        <w:t>G</w:t>
      </w:r>
      <w:r>
        <w:t>G</w:t>
      </w:r>
      <w:r>
        <w:t>G</w:t>
      </w:r>
      <w:r>
        <w:t>T</w:t>
      </w:r>
      <w:r>
        <w:t>T</w:t>
      </w:r>
      <w:r>
        <w:t>G</w:t>
      </w:r>
      <w:r>
        <w:t>C</w:t>
      </w:r>
      <w:r>
        <w:t>A</w:t>
      </w:r>
      <w:r>
        <w:t>C</w:t>
      </w:r>
      <w:r>
        <w:t>T</w:t>
      </w:r>
      <w:r>
        <w:t>T</w:t>
      </w:r>
      <w:r>
        <w:t>C</w:t>
      </w:r>
      <w:r>
        <w:t>A</w:t>
      </w:r>
      <w:r>
        <w:t>A</w:t>
      </w:r>
      <w:r>
        <w:t>G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G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C</w:t>
      </w:r>
      <w:r>
        <w:t>C</w:t>
      </w:r>
      <w:r>
        <w:t>A</w:t>
      </w:r>
      <w:r>
        <w:t>C</w:t>
      </w:r>
      <w:r>
        <w:t>T</w:t>
      </w:r>
      <w:r>
        <w:t>T</w:t>
      </w:r>
      <w:r>
        <w:t>A</w:t>
      </w:r>
      <w:r>
        <w:t>G</w:t>
      </w:r>
      <w:r>
        <w:t>T</w:t>
      </w:r>
      <w:r>
        <w:t>A</w:t>
      </w:r>
      <w:r>
        <w:t>T</w:t>
      </w:r>
      <w:r>
        <w:t>A</w:t>
      </w:r>
      <w:r>
        <w:t>A</w:t>
      </w:r>
      <w:r>
        <w:t>G</w:t>
      </w:r>
      <w:r>
        <w:t>C</w:t>
      </w:r>
      <w:r>
        <w:t>T</w:t>
      </w:r>
      <w:r>
        <w:t>A</w:t>
      </w:r>
      <w:r>
        <w:t>G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A</w:t>
      </w:r>
      <w:r>
        <w:t>T</w:t>
      </w:r>
      <w:r>
        <w:t>G</w:t>
      </w:r>
      <w:r>
        <w:t>G</w:t>
      </w:r>
      <w:r>
        <w:t>G</w:t>
      </w:r>
      <w:r>
        <w:t>C</w:t>
      </w:r>
      <w:r>
        <w:t>C</w:t>
      </w:r>
      <w:r>
        <w:t>T</w:t>
      </w:r>
      <w:r>
        <w:t>G</w:t>
      </w:r>
      <w:r>
        <w:t>A</w:t>
      </w:r>
      <w:r>
        <w:t>C</w:t>
      </w:r>
      <w:r>
        <w:t>A</w:t>
      </w:r>
      <w:r>
        <w:t>C</w:t>
      </w:r>
      <w:r>
        <w:t>A</w:t>
      </w:r>
      <w:r>
        <w:t>G</w:t>
      </w:r>
      <w:r>
        <w:t>T</w:t>
      </w:r>
      <w:r>
        <w:t>G</w:t>
      </w:r>
      <w:r>
        <w:t>G</w:t>
      </w:r>
      <w:r>
        <w:t>C</w:t>
      </w:r>
      <w:r>
        <w:t>T</w:t>
      </w:r>
      <w:r>
        <w:t>C</w:t>
      </w:r>
      <w:r>
        <w:t>G</w:t>
      </w:r>
      <w:r>
        <w:t>T</w:t>
      </w:r>
      <w:r>
        <w:t>G</w:t>
      </w:r>
      <w:r>
        <w:t>C</w:t>
      </w:r>
      <w:r>
        <w:t>T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G</w:t>
      </w:r>
      <w:r>
        <w:t>C</w:t>
      </w:r>
      <w:r>
        <w:t>C</w:t>
      </w:r>
      <w:r>
        <w:t>A</w:t>
      </w:r>
      <w:r>
        <w:t>G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A</w:t>
      </w:r>
      <w:r>
        <w:t>T</w:t>
      </w:r>
      <w:r>
        <w:t>C</w:t>
      </w:r>
      <w:r>
        <w:t>A</w:t>
      </w:r>
      <w:r>
        <w:t>C</w:t>
      </w:r>
      <w: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