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DB54_length_345_mean_cov_6.07826086957</w:t>
      </w:r>
    </w:p>
    <w:p>
      <w:pPr/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